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D5362" w14:textId="75E70316" w:rsidR="00DA509A" w:rsidRPr="00454238" w:rsidRDefault="000B4C54" w:rsidP="000B4C54">
      <w:pPr>
        <w:pageBreakBefore/>
        <w:tabs>
          <w:tab w:val="right" w:pos="9070"/>
        </w:tabs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 </w:t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AC64AE">
        <w:rPr>
          <w:rFonts w:ascii="Cambria" w:hAnsi="Cambria" w:cs="Arial"/>
          <w:sz w:val="20"/>
          <w:szCs w:val="20"/>
        </w:rPr>
        <w:t xml:space="preserve">                   </w:t>
      </w:r>
      <w:r w:rsidR="00DA509A" w:rsidRPr="00454238">
        <w:rPr>
          <w:rFonts w:ascii="Cambria" w:hAnsi="Cambria" w:cs="Arial"/>
          <w:sz w:val="20"/>
          <w:szCs w:val="20"/>
        </w:rPr>
        <w:t xml:space="preserve">Załącznik nr </w:t>
      </w:r>
      <w:r w:rsidR="002B3AD7">
        <w:rPr>
          <w:rFonts w:ascii="Cambria" w:hAnsi="Cambria" w:cs="Arial"/>
          <w:sz w:val="20"/>
          <w:szCs w:val="20"/>
        </w:rPr>
        <w:t>1</w:t>
      </w:r>
      <w:r w:rsidR="00AC64AE">
        <w:rPr>
          <w:rFonts w:ascii="Cambria" w:hAnsi="Cambria" w:cs="Arial"/>
          <w:sz w:val="20"/>
          <w:szCs w:val="20"/>
        </w:rPr>
        <w:t>2</w:t>
      </w:r>
      <w:r w:rsidR="0029492E" w:rsidRPr="00454238">
        <w:rPr>
          <w:rFonts w:ascii="Cambria" w:hAnsi="Cambria" w:cs="Arial"/>
          <w:sz w:val="20"/>
          <w:szCs w:val="20"/>
        </w:rPr>
        <w:t xml:space="preserve"> do SWZ</w:t>
      </w:r>
      <w:r w:rsidR="00DA509A" w:rsidRPr="00454238">
        <w:rPr>
          <w:rFonts w:ascii="Cambria" w:hAnsi="Cambria" w:cs="Arial"/>
          <w:sz w:val="20"/>
          <w:szCs w:val="20"/>
        </w:rPr>
        <w:t xml:space="preserve"> </w:t>
      </w:r>
      <w:r w:rsidR="0000234F" w:rsidRPr="00454238">
        <w:rPr>
          <w:rFonts w:ascii="Cambria" w:hAnsi="Cambria" w:cs="Arial"/>
          <w:sz w:val="20"/>
          <w:szCs w:val="20"/>
        </w:rPr>
        <w:t xml:space="preserve"> </w:t>
      </w:r>
    </w:p>
    <w:p w14:paraId="4E827DF8" w14:textId="68C75205" w:rsidR="009E1C8A" w:rsidRPr="0045423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45423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="00D22B10">
        <w:rPr>
          <w:rFonts w:ascii="Cambria" w:hAnsi="Cambria" w:cs="Arial"/>
          <w:sz w:val="20"/>
          <w:szCs w:val="20"/>
        </w:rPr>
        <w:tab/>
      </w:r>
      <w:r w:rsidR="00D22B10">
        <w:rPr>
          <w:rFonts w:ascii="Cambria" w:hAnsi="Cambria" w:cs="Arial"/>
          <w:sz w:val="20"/>
          <w:szCs w:val="20"/>
        </w:rPr>
        <w:tab/>
      </w:r>
      <w:r w:rsidR="00D22B10">
        <w:rPr>
          <w:rFonts w:ascii="Cambria" w:hAnsi="Cambria" w:cs="Arial"/>
          <w:sz w:val="20"/>
          <w:szCs w:val="20"/>
        </w:rPr>
        <w:tab/>
      </w:r>
      <w:r w:rsidR="00EC6B7B" w:rsidRPr="00454238">
        <w:rPr>
          <w:rFonts w:ascii="Cambria" w:hAnsi="Cambria" w:cs="Arial"/>
          <w:sz w:val="20"/>
          <w:szCs w:val="20"/>
        </w:rPr>
        <w:tab/>
      </w:r>
      <w:r w:rsidRPr="00454238">
        <w:rPr>
          <w:rFonts w:ascii="Cambria" w:hAnsi="Cambria" w:cs="Arial"/>
          <w:sz w:val="20"/>
          <w:szCs w:val="20"/>
        </w:rPr>
        <w:t>..................................., d</w:t>
      </w:r>
      <w:r w:rsidR="00F703D5">
        <w:rPr>
          <w:rFonts w:ascii="Cambria" w:hAnsi="Cambria" w:cs="Arial"/>
          <w:sz w:val="20"/>
          <w:szCs w:val="20"/>
        </w:rPr>
        <w:t>nia ....................... 202</w:t>
      </w:r>
      <w:r w:rsidR="00926A0D">
        <w:rPr>
          <w:rFonts w:ascii="Cambria" w:hAnsi="Cambria" w:cs="Arial"/>
          <w:sz w:val="20"/>
          <w:szCs w:val="20"/>
        </w:rPr>
        <w:t>5</w:t>
      </w:r>
      <w:r w:rsidRPr="00454238">
        <w:rPr>
          <w:rFonts w:ascii="Cambria" w:hAnsi="Cambria" w:cs="Arial"/>
          <w:sz w:val="20"/>
          <w:szCs w:val="20"/>
        </w:rPr>
        <w:t xml:space="preserve"> r.</w:t>
      </w:r>
    </w:p>
    <w:p w14:paraId="7F277CBD" w14:textId="77777777" w:rsidR="009E1C8A" w:rsidRPr="00454238" w:rsidRDefault="009E1C8A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ab/>
      </w:r>
      <w:r w:rsidRPr="00454238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1C8FCE89" w14:textId="77777777" w:rsidR="00D22B10" w:rsidRDefault="00EC6B7B" w:rsidP="00723333">
      <w:pPr>
        <w:spacing w:after="240" w:line="360" w:lineRule="auto"/>
        <w:contextualSpacing/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  <w:r w:rsidR="00C51F64">
        <w:rPr>
          <w:rFonts w:ascii="Cambria" w:hAnsi="Cambria" w:cs="Arial"/>
          <w:b/>
          <w:sz w:val="20"/>
          <w:szCs w:val="20"/>
        </w:rPr>
        <w:t xml:space="preserve"> </w:t>
      </w:r>
      <w:r w:rsidRPr="00BA6E1A">
        <w:rPr>
          <w:rFonts w:ascii="Cambria" w:hAnsi="Cambria" w:cs="Arial"/>
          <w:sz w:val="20"/>
          <w:szCs w:val="20"/>
        </w:rPr>
        <w:t xml:space="preserve">Składany do zadania </w:t>
      </w:r>
    </w:p>
    <w:p w14:paraId="53F30EEC" w14:textId="77777777" w:rsidR="008F54D4" w:rsidRPr="008F54D4" w:rsidRDefault="008F54D4" w:rsidP="008F54D4">
      <w:pPr>
        <w:shd w:val="clear" w:color="auto" w:fill="BFBFBF"/>
        <w:spacing w:line="276" w:lineRule="auto"/>
        <w:jc w:val="center"/>
        <w:rPr>
          <w:rFonts w:ascii="Cambria" w:hAnsi="Cambria" w:cs="Arial"/>
          <w:b/>
          <w:bCs/>
          <w:sz w:val="10"/>
          <w:szCs w:val="10"/>
          <w:lang w:eastAsia="x-none"/>
        </w:rPr>
      </w:pPr>
    </w:p>
    <w:p w14:paraId="026628C0" w14:textId="4DA2EAF0" w:rsidR="00603FE0" w:rsidRDefault="00D86C5D" w:rsidP="00603FE0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86C5D">
        <w:rPr>
          <w:rFonts w:ascii="Cambria" w:hAnsi="Cambria" w:cs="Arial"/>
          <w:b/>
          <w:sz w:val="20"/>
          <w:szCs w:val="20"/>
        </w:rPr>
        <w:t xml:space="preserve">„Kampania informacyjno-promocyjna dotycząca projektu Żeromski </w:t>
      </w:r>
      <w:proofErr w:type="spellStart"/>
      <w:r w:rsidRPr="00D86C5D">
        <w:rPr>
          <w:rFonts w:ascii="Cambria" w:hAnsi="Cambria" w:cs="Arial"/>
          <w:b/>
          <w:sz w:val="20"/>
          <w:szCs w:val="20"/>
        </w:rPr>
        <w:t>odNowa</w:t>
      </w:r>
      <w:proofErr w:type="spellEnd"/>
      <w:r w:rsidRPr="00D86C5D">
        <w:rPr>
          <w:rFonts w:ascii="Cambria" w:hAnsi="Cambria" w:cs="Arial"/>
          <w:b/>
          <w:sz w:val="20"/>
          <w:szCs w:val="20"/>
        </w:rPr>
        <w:t>”</w:t>
      </w:r>
    </w:p>
    <w:p w14:paraId="2687B46B" w14:textId="77777777" w:rsidR="008E7FDD" w:rsidRPr="005D0986" w:rsidRDefault="008E7FDD" w:rsidP="00603FE0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9AA110F" w14:textId="77777777" w:rsidR="001946B7" w:rsidRDefault="001946B7" w:rsidP="00EC6B7B">
      <w:pPr>
        <w:jc w:val="center"/>
        <w:rPr>
          <w:rFonts w:ascii="Cambria" w:hAnsi="Cambria" w:cs="Arial"/>
          <w:b/>
          <w:sz w:val="20"/>
          <w:szCs w:val="20"/>
        </w:rPr>
      </w:pPr>
    </w:p>
    <w:p w14:paraId="579BA7C4" w14:textId="0B67D6DA" w:rsidR="00DA509A" w:rsidRPr="0045423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b/>
          <w:sz w:val="20"/>
          <w:szCs w:val="20"/>
        </w:rPr>
        <w:t>OŚWIADCZAM(Y), ŻE</w:t>
      </w:r>
    </w:p>
    <w:p w14:paraId="097FF61B" w14:textId="636A5D3C" w:rsidR="00DA509A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AC64AE">
        <w:rPr>
          <w:rFonts w:ascii="Cambria" w:hAnsi="Cambria" w:cs="Arial"/>
          <w:sz w:val="20"/>
          <w:szCs w:val="20"/>
        </w:rPr>
        <w:t>usługi</w:t>
      </w:r>
      <w:r w:rsidRPr="00454238">
        <w:rPr>
          <w:rFonts w:ascii="Cambria" w:hAnsi="Cambria" w:cs="Arial"/>
          <w:sz w:val="20"/>
          <w:szCs w:val="20"/>
        </w:rPr>
        <w:t>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948"/>
        <w:gridCol w:w="1566"/>
        <w:gridCol w:w="1423"/>
        <w:gridCol w:w="2135"/>
        <w:gridCol w:w="1550"/>
      </w:tblGrid>
      <w:tr w:rsidR="00AC64AE" w:rsidRPr="00870033" w14:paraId="7DC9F3BD" w14:textId="77777777" w:rsidTr="001302EA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4F0CE2" w14:textId="77777777" w:rsidR="00AC64AE" w:rsidRPr="008D6C39" w:rsidRDefault="00AC64AE" w:rsidP="001302E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L.p.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AE148A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56D530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Całkowita wartość robót całej inwestycji  (zł)</w:t>
            </w:r>
          </w:p>
          <w:p w14:paraId="373D715F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  <w:p w14:paraId="4B3328BF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AEFC0F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0888AA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6FCAF6" w14:textId="77777777" w:rsidR="00AC64AE" w:rsidRPr="00870033" w:rsidRDefault="00AC64AE" w:rsidP="001302E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AC64AE" w:rsidRPr="008D6C39" w14:paraId="5F178A8B" w14:textId="77777777" w:rsidTr="001302EA">
        <w:trPr>
          <w:cantSplit/>
          <w:trHeight w:val="2391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793BFF" w14:textId="77777777" w:rsidR="00AC64AE" w:rsidRPr="006536EE" w:rsidRDefault="00AC64AE" w:rsidP="001302E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FF6540" w14:textId="77777777" w:rsidR="00AC64AE" w:rsidRPr="006536EE" w:rsidRDefault="00AC64AE" w:rsidP="001302EA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14:paraId="2A2F1108" w14:textId="77777777" w:rsidR="00EA0EA0" w:rsidRDefault="00EA0EA0" w:rsidP="001302EA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</w:pPr>
          </w:p>
          <w:p w14:paraId="71DC2A41" w14:textId="5B83CC41" w:rsidR="00AC64AE" w:rsidRPr="006536EE" w:rsidRDefault="00AC64AE" w:rsidP="001302EA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 xml:space="preserve">W ramach ww. </w:t>
            </w:r>
            <w:r w:rsidR="00EA0EA0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usługi</w:t>
            </w: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 xml:space="preserve">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64DFB66" w14:textId="099F9A9B" w:rsidR="00EA0EA0" w:rsidRPr="006536EE" w:rsidRDefault="00EA0EA0" w:rsidP="00EA0EA0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usługę polegającą na realizacji kampanii promocyjnej o zasięgu  wojewódzkim lub ogólnopolskim, z wykorzystaniem minimum trzech kanałów komunikacji (np. radio, telewizja prasa, </w:t>
            </w:r>
            <w:proofErr w:type="spellStart"/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internet</w:t>
            </w:r>
            <w:proofErr w:type="spellEnd"/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, </w:t>
            </w:r>
            <w:proofErr w:type="spellStart"/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social</w:t>
            </w:r>
            <w:proofErr w:type="spellEnd"/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 media) o wartości </w:t>
            </w: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……………………………. </w:t>
            </w:r>
            <w:r w:rsidRPr="00EA0EA0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zł brutto.</w:t>
            </w:r>
          </w:p>
          <w:p w14:paraId="18B22E3B" w14:textId="238E9F2E" w:rsidR="00AC64AE" w:rsidRPr="006536EE" w:rsidRDefault="00AC64AE" w:rsidP="001302EA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A44D6D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3B06B8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7D9C8E" w14:textId="77777777" w:rsidR="00AC64AE" w:rsidRPr="008D6C39" w:rsidRDefault="00AC64AE" w:rsidP="001302E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EBDA03" w14:textId="77777777" w:rsidR="00AC64AE" w:rsidRPr="008D6C39" w:rsidRDefault="00AC64AE" w:rsidP="001302EA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</w:tbl>
    <w:p w14:paraId="78ED93E1" w14:textId="77777777" w:rsidR="00AC64AE" w:rsidRPr="00454238" w:rsidRDefault="00AC64AE" w:rsidP="00DA509A">
      <w:pPr>
        <w:jc w:val="both"/>
        <w:rPr>
          <w:rFonts w:ascii="Cambria" w:hAnsi="Cambria" w:cs="Arial"/>
          <w:sz w:val="20"/>
          <w:szCs w:val="20"/>
        </w:rPr>
      </w:pPr>
    </w:p>
    <w:p w14:paraId="3F7CD4CA" w14:textId="77777777" w:rsidR="005F19DB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*  niepotrzebne skreślić                 </w:t>
      </w:r>
    </w:p>
    <w:p w14:paraId="58777DAC" w14:textId="77777777" w:rsidR="00B80EDD" w:rsidRDefault="00B80EDD" w:rsidP="00B80EDD">
      <w:pPr>
        <w:spacing w:line="360" w:lineRule="auto"/>
        <w:ind w:left="11340"/>
        <w:jc w:val="center"/>
        <w:rPr>
          <w:rFonts w:ascii="Cambria" w:hAnsi="Cambria" w:cs="Arial"/>
          <w:i/>
          <w:sz w:val="16"/>
          <w:szCs w:val="16"/>
        </w:rPr>
      </w:pPr>
    </w:p>
    <w:p w14:paraId="2323F087" w14:textId="77777777" w:rsidR="00B80EDD" w:rsidRDefault="00B80EDD" w:rsidP="00B80EDD">
      <w:pPr>
        <w:spacing w:line="360" w:lineRule="auto"/>
        <w:ind w:left="11340"/>
        <w:jc w:val="center"/>
        <w:rPr>
          <w:rFonts w:ascii="Cambria" w:hAnsi="Cambria" w:cs="Arial"/>
          <w:i/>
          <w:sz w:val="16"/>
          <w:szCs w:val="16"/>
        </w:rPr>
      </w:pPr>
    </w:p>
    <w:p w14:paraId="32FC2DDD" w14:textId="3871D673" w:rsidR="00A5043D" w:rsidRPr="00DF4877" w:rsidRDefault="00B80EDD" w:rsidP="00DF4877">
      <w:pPr>
        <w:spacing w:line="360" w:lineRule="auto"/>
        <w:ind w:left="1134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</w:t>
      </w:r>
      <w:bookmarkStart w:id="0" w:name="_GoBack"/>
      <w:bookmarkEnd w:id="0"/>
    </w:p>
    <w:sectPr w:rsidR="00A5043D" w:rsidRPr="00DF4877" w:rsidSect="005F19DB">
      <w:headerReference w:type="default" r:id="rId7"/>
      <w:footerReference w:type="even" r:id="rId8"/>
      <w:footerReference w:type="default" r:id="rId9"/>
      <w:pgSz w:w="16838" w:h="11906" w:orient="landscape"/>
      <w:pgMar w:top="842" w:right="1134" w:bottom="1276" w:left="1134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584D4" w14:textId="77777777" w:rsidR="00252BE5" w:rsidRDefault="00252BE5">
      <w:r>
        <w:separator/>
      </w:r>
    </w:p>
  </w:endnote>
  <w:endnote w:type="continuationSeparator" w:id="0">
    <w:p w14:paraId="0B153D37" w14:textId="77777777" w:rsidR="00252BE5" w:rsidRDefault="0025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7FDDE" w14:textId="77777777" w:rsidR="005F19DB" w:rsidRDefault="005F19D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22E519" w14:textId="77777777" w:rsidR="005F19DB" w:rsidRDefault="005F19D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FDB35" w14:textId="77777777" w:rsidR="005F19DB" w:rsidRDefault="005F19DB" w:rsidP="00D02233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</w:p>
  <w:p w14:paraId="1AE93BF9" w14:textId="77777777" w:rsidR="005F19DB" w:rsidRDefault="005F19DB" w:rsidP="00D02233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</w:p>
  <w:p w14:paraId="00AE9062" w14:textId="77777777" w:rsidR="00DE2AC6" w:rsidRDefault="00DE2AC6" w:rsidP="00D02233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</w:p>
  <w:p w14:paraId="43E5B9AC" w14:textId="77777777" w:rsidR="00DE2AC6" w:rsidRDefault="00DE2AC6" w:rsidP="00D02233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</w:p>
  <w:p w14:paraId="22845D6C" w14:textId="77777777" w:rsidR="005F19DB" w:rsidRDefault="005F19DB" w:rsidP="00A5043D">
    <w:pPr>
      <w:pStyle w:val="Nagwek"/>
      <w:ind w:left="11340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098D3" w14:textId="77777777" w:rsidR="00252BE5" w:rsidRDefault="00252BE5">
      <w:r>
        <w:separator/>
      </w:r>
    </w:p>
  </w:footnote>
  <w:footnote w:type="continuationSeparator" w:id="0">
    <w:p w14:paraId="5D22C690" w14:textId="77777777" w:rsidR="00252BE5" w:rsidRDefault="0025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379E9" w14:textId="77777777" w:rsidR="00AB1B68" w:rsidRDefault="00AB1B68" w:rsidP="00AB1B68">
    <w:pPr>
      <w:pStyle w:val="Nagwek"/>
      <w:rPr>
        <w:rFonts w:ascii="Cambria" w:hAnsi="Cambria" w:cs="Arial"/>
        <w:b/>
        <w:sz w:val="20"/>
        <w:lang w:val="pl-PL"/>
      </w:rPr>
    </w:pPr>
    <w:bookmarkStart w:id="1" w:name="_Hlk97586066"/>
    <w:bookmarkStart w:id="2" w:name="_Hlk97586067"/>
  </w:p>
  <w:bookmarkEnd w:id="1"/>
  <w:bookmarkEnd w:id="2"/>
  <w:p w14:paraId="2957278C" w14:textId="4294BA1B" w:rsidR="00AC64AE" w:rsidRDefault="00AC64AE" w:rsidP="00AC64AE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drawing>
        <wp:inline distT="0" distB="0" distL="0" distR="0" wp14:anchorId="499EB0CB" wp14:editId="77819DEE">
          <wp:extent cx="5761990" cy="828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94FBF5" w14:textId="77777777" w:rsidR="00AC64AE" w:rsidRDefault="00AC64AE" w:rsidP="00AC64AE">
    <w:pPr>
      <w:pStyle w:val="Nagwek"/>
      <w:rPr>
        <w:rFonts w:ascii="Cambria" w:hAnsi="Cambria" w:cs="Arial"/>
        <w:b/>
        <w:sz w:val="20"/>
        <w:szCs w:val="20"/>
      </w:rPr>
    </w:pPr>
  </w:p>
  <w:p w14:paraId="61928E2A" w14:textId="77777777" w:rsidR="00AC64AE" w:rsidRPr="00457712" w:rsidRDefault="00AC64AE" w:rsidP="00AC64AE">
    <w:pPr>
      <w:pStyle w:val="Nagwek"/>
      <w:rPr>
        <w:b/>
      </w:rPr>
    </w:pPr>
    <w:r w:rsidRPr="0071684C">
      <w:rPr>
        <w:rFonts w:ascii="Cambria" w:hAnsi="Cambria" w:cs="Arial"/>
        <w:b/>
        <w:sz w:val="20"/>
        <w:szCs w:val="20"/>
      </w:rPr>
      <w:t xml:space="preserve">Numer </w:t>
    </w:r>
    <w:r w:rsidRPr="0071684C">
      <w:rPr>
        <w:rFonts w:ascii="Cambria" w:hAnsi="Cambria" w:cs="Arial"/>
        <w:b/>
        <w:sz w:val="20"/>
        <w:szCs w:val="20"/>
        <w:lang w:val="pl-PL"/>
      </w:rPr>
      <w:t>referencyjny</w:t>
    </w:r>
    <w:r w:rsidRPr="0071684C">
      <w:rPr>
        <w:rFonts w:ascii="Cambria" w:hAnsi="Cambria" w:cs="Arial"/>
        <w:b/>
        <w:sz w:val="20"/>
        <w:szCs w:val="20"/>
      </w:rPr>
      <w:t>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  <w:lang w:val="pl-PL"/>
      </w:rPr>
      <w:t>AIB.261.2.24.2025</w:t>
    </w:r>
  </w:p>
  <w:p w14:paraId="4C8E93A6" w14:textId="6B7BDB0F" w:rsidR="005F19DB" w:rsidRPr="00AB1B68" w:rsidRDefault="005F19DB" w:rsidP="00926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17063FD"/>
    <w:multiLevelType w:val="hybridMultilevel"/>
    <w:tmpl w:val="57FE0382"/>
    <w:lvl w:ilvl="0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A80B6F"/>
    <w:multiLevelType w:val="hybridMultilevel"/>
    <w:tmpl w:val="A4804B98"/>
    <w:lvl w:ilvl="0" w:tplc="C0A04F4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5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43EE"/>
    <w:rsid w:val="00005154"/>
    <w:rsid w:val="000056E2"/>
    <w:rsid w:val="000065EB"/>
    <w:rsid w:val="000066DD"/>
    <w:rsid w:val="00006898"/>
    <w:rsid w:val="00006D71"/>
    <w:rsid w:val="00010EC5"/>
    <w:rsid w:val="000231AC"/>
    <w:rsid w:val="000239D4"/>
    <w:rsid w:val="00023F47"/>
    <w:rsid w:val="00025659"/>
    <w:rsid w:val="00026E3B"/>
    <w:rsid w:val="00027CE9"/>
    <w:rsid w:val="00033E37"/>
    <w:rsid w:val="000358E3"/>
    <w:rsid w:val="0003703F"/>
    <w:rsid w:val="000379F7"/>
    <w:rsid w:val="00041617"/>
    <w:rsid w:val="00042263"/>
    <w:rsid w:val="00042B17"/>
    <w:rsid w:val="00044B6B"/>
    <w:rsid w:val="00046161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5DF3"/>
    <w:rsid w:val="000970DD"/>
    <w:rsid w:val="000A0528"/>
    <w:rsid w:val="000A1940"/>
    <w:rsid w:val="000A1981"/>
    <w:rsid w:val="000A27ED"/>
    <w:rsid w:val="000A3BB7"/>
    <w:rsid w:val="000A41A6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2997"/>
    <w:rsid w:val="000D40FD"/>
    <w:rsid w:val="000E05B9"/>
    <w:rsid w:val="000E0EFA"/>
    <w:rsid w:val="000E158A"/>
    <w:rsid w:val="000E4E2A"/>
    <w:rsid w:val="000E5EA7"/>
    <w:rsid w:val="000E7F53"/>
    <w:rsid w:val="0010294D"/>
    <w:rsid w:val="00102A85"/>
    <w:rsid w:val="00102C0C"/>
    <w:rsid w:val="00103155"/>
    <w:rsid w:val="00103343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6AC2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6B7"/>
    <w:rsid w:val="00194CF3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5A2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57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3770"/>
    <w:rsid w:val="00241C6C"/>
    <w:rsid w:val="002447F6"/>
    <w:rsid w:val="00246A11"/>
    <w:rsid w:val="00252051"/>
    <w:rsid w:val="00252BE5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74143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1931"/>
    <w:rsid w:val="002B3AD7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2515"/>
    <w:rsid w:val="00302B07"/>
    <w:rsid w:val="003062AC"/>
    <w:rsid w:val="00310A34"/>
    <w:rsid w:val="0031370D"/>
    <w:rsid w:val="00313888"/>
    <w:rsid w:val="00315240"/>
    <w:rsid w:val="0032032A"/>
    <w:rsid w:val="00320DC8"/>
    <w:rsid w:val="00325720"/>
    <w:rsid w:val="00327599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548BD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56B8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A6476"/>
    <w:rsid w:val="003B13A9"/>
    <w:rsid w:val="003B6F73"/>
    <w:rsid w:val="003C48F1"/>
    <w:rsid w:val="003C4B19"/>
    <w:rsid w:val="003C659A"/>
    <w:rsid w:val="003C7514"/>
    <w:rsid w:val="003C786C"/>
    <w:rsid w:val="003D1ED1"/>
    <w:rsid w:val="003D4FCB"/>
    <w:rsid w:val="003D716D"/>
    <w:rsid w:val="003E39BD"/>
    <w:rsid w:val="003E464A"/>
    <w:rsid w:val="003E70A9"/>
    <w:rsid w:val="003E719D"/>
    <w:rsid w:val="003F0669"/>
    <w:rsid w:val="003F1ECC"/>
    <w:rsid w:val="003F3E9E"/>
    <w:rsid w:val="003F49E2"/>
    <w:rsid w:val="003F503B"/>
    <w:rsid w:val="003F5826"/>
    <w:rsid w:val="003F60D2"/>
    <w:rsid w:val="003F7C45"/>
    <w:rsid w:val="00400735"/>
    <w:rsid w:val="00404595"/>
    <w:rsid w:val="00405505"/>
    <w:rsid w:val="00406C5C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37F83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63C11"/>
    <w:rsid w:val="0047062C"/>
    <w:rsid w:val="004778CC"/>
    <w:rsid w:val="00477ADD"/>
    <w:rsid w:val="00480630"/>
    <w:rsid w:val="00480774"/>
    <w:rsid w:val="004825FF"/>
    <w:rsid w:val="00483B12"/>
    <w:rsid w:val="00485B52"/>
    <w:rsid w:val="0049075A"/>
    <w:rsid w:val="00490F36"/>
    <w:rsid w:val="004934C5"/>
    <w:rsid w:val="00494A82"/>
    <w:rsid w:val="00494BF8"/>
    <w:rsid w:val="0049543B"/>
    <w:rsid w:val="0049585E"/>
    <w:rsid w:val="004A1963"/>
    <w:rsid w:val="004A4C92"/>
    <w:rsid w:val="004A50BC"/>
    <w:rsid w:val="004A57A5"/>
    <w:rsid w:val="004A731F"/>
    <w:rsid w:val="004A76EB"/>
    <w:rsid w:val="004A7E36"/>
    <w:rsid w:val="004B50F0"/>
    <w:rsid w:val="004B5569"/>
    <w:rsid w:val="004B6704"/>
    <w:rsid w:val="004C0C45"/>
    <w:rsid w:val="004C1036"/>
    <w:rsid w:val="004C10D6"/>
    <w:rsid w:val="004C2620"/>
    <w:rsid w:val="004C52C0"/>
    <w:rsid w:val="004C6EE4"/>
    <w:rsid w:val="004D4CCE"/>
    <w:rsid w:val="004D63E9"/>
    <w:rsid w:val="004E328D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047FE"/>
    <w:rsid w:val="00505D55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08E8"/>
    <w:rsid w:val="00522BE4"/>
    <w:rsid w:val="00523DF9"/>
    <w:rsid w:val="005248F3"/>
    <w:rsid w:val="005327E3"/>
    <w:rsid w:val="00532D41"/>
    <w:rsid w:val="00532DC9"/>
    <w:rsid w:val="00534E6E"/>
    <w:rsid w:val="00535003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65223"/>
    <w:rsid w:val="005724C6"/>
    <w:rsid w:val="0057348E"/>
    <w:rsid w:val="005748ED"/>
    <w:rsid w:val="0057616C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55B0"/>
    <w:rsid w:val="005A7D9C"/>
    <w:rsid w:val="005B588A"/>
    <w:rsid w:val="005C02F8"/>
    <w:rsid w:val="005C13F5"/>
    <w:rsid w:val="005C1C2E"/>
    <w:rsid w:val="005C2B74"/>
    <w:rsid w:val="005C4FB9"/>
    <w:rsid w:val="005C52B4"/>
    <w:rsid w:val="005C74D9"/>
    <w:rsid w:val="005D3855"/>
    <w:rsid w:val="005D3E53"/>
    <w:rsid w:val="005D49B2"/>
    <w:rsid w:val="005E109B"/>
    <w:rsid w:val="005E25BB"/>
    <w:rsid w:val="005E3921"/>
    <w:rsid w:val="005F19DB"/>
    <w:rsid w:val="005F248D"/>
    <w:rsid w:val="005F3C52"/>
    <w:rsid w:val="005F51FC"/>
    <w:rsid w:val="005F53FF"/>
    <w:rsid w:val="005F73BE"/>
    <w:rsid w:val="00600B22"/>
    <w:rsid w:val="00601FA4"/>
    <w:rsid w:val="00603FE0"/>
    <w:rsid w:val="006042A2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C0714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21D2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352"/>
    <w:rsid w:val="0070555D"/>
    <w:rsid w:val="00706AFC"/>
    <w:rsid w:val="00706ED2"/>
    <w:rsid w:val="007105BD"/>
    <w:rsid w:val="00711A5E"/>
    <w:rsid w:val="007125C8"/>
    <w:rsid w:val="00720FCE"/>
    <w:rsid w:val="00722E1D"/>
    <w:rsid w:val="00723333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52C"/>
    <w:rsid w:val="007646D7"/>
    <w:rsid w:val="00767954"/>
    <w:rsid w:val="00767A53"/>
    <w:rsid w:val="00770C2E"/>
    <w:rsid w:val="007763E7"/>
    <w:rsid w:val="00776D3C"/>
    <w:rsid w:val="00777472"/>
    <w:rsid w:val="00780A2C"/>
    <w:rsid w:val="00784738"/>
    <w:rsid w:val="00787448"/>
    <w:rsid w:val="007877E3"/>
    <w:rsid w:val="00787E16"/>
    <w:rsid w:val="00791CDB"/>
    <w:rsid w:val="00792EE6"/>
    <w:rsid w:val="00793775"/>
    <w:rsid w:val="0079444B"/>
    <w:rsid w:val="007A0335"/>
    <w:rsid w:val="007A1A31"/>
    <w:rsid w:val="007A7C26"/>
    <w:rsid w:val="007B21B2"/>
    <w:rsid w:val="007B5935"/>
    <w:rsid w:val="007C0CCF"/>
    <w:rsid w:val="007C4815"/>
    <w:rsid w:val="007C73C6"/>
    <w:rsid w:val="007D29F5"/>
    <w:rsid w:val="007D2EDC"/>
    <w:rsid w:val="007D4E88"/>
    <w:rsid w:val="007D5D10"/>
    <w:rsid w:val="007E08D6"/>
    <w:rsid w:val="007E388B"/>
    <w:rsid w:val="007E6310"/>
    <w:rsid w:val="007F1E3B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68BB"/>
    <w:rsid w:val="00816DA7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2B2"/>
    <w:rsid w:val="008454AD"/>
    <w:rsid w:val="00845544"/>
    <w:rsid w:val="00846642"/>
    <w:rsid w:val="00851265"/>
    <w:rsid w:val="00852689"/>
    <w:rsid w:val="00853712"/>
    <w:rsid w:val="00854866"/>
    <w:rsid w:val="00855CCF"/>
    <w:rsid w:val="0085612C"/>
    <w:rsid w:val="00856993"/>
    <w:rsid w:val="00857561"/>
    <w:rsid w:val="008575C7"/>
    <w:rsid w:val="00860A81"/>
    <w:rsid w:val="00860BF9"/>
    <w:rsid w:val="008620C2"/>
    <w:rsid w:val="00862263"/>
    <w:rsid w:val="00863213"/>
    <w:rsid w:val="008674E4"/>
    <w:rsid w:val="00870062"/>
    <w:rsid w:val="00870445"/>
    <w:rsid w:val="00872D84"/>
    <w:rsid w:val="008821EF"/>
    <w:rsid w:val="00892186"/>
    <w:rsid w:val="00896C0F"/>
    <w:rsid w:val="008A0763"/>
    <w:rsid w:val="008A10C0"/>
    <w:rsid w:val="008A1345"/>
    <w:rsid w:val="008A27B1"/>
    <w:rsid w:val="008A3F99"/>
    <w:rsid w:val="008A41DF"/>
    <w:rsid w:val="008A628F"/>
    <w:rsid w:val="008B11F9"/>
    <w:rsid w:val="008B3B91"/>
    <w:rsid w:val="008B504A"/>
    <w:rsid w:val="008B7131"/>
    <w:rsid w:val="008C31E3"/>
    <w:rsid w:val="008C5A0B"/>
    <w:rsid w:val="008C5EBB"/>
    <w:rsid w:val="008C6142"/>
    <w:rsid w:val="008C7516"/>
    <w:rsid w:val="008D1ABD"/>
    <w:rsid w:val="008D2231"/>
    <w:rsid w:val="008D38B4"/>
    <w:rsid w:val="008D5AC9"/>
    <w:rsid w:val="008D7041"/>
    <w:rsid w:val="008E5B27"/>
    <w:rsid w:val="008E7FDD"/>
    <w:rsid w:val="008F0BFB"/>
    <w:rsid w:val="008F21F2"/>
    <w:rsid w:val="008F2E6F"/>
    <w:rsid w:val="008F54D4"/>
    <w:rsid w:val="00901EC6"/>
    <w:rsid w:val="009023E2"/>
    <w:rsid w:val="00902957"/>
    <w:rsid w:val="0090440F"/>
    <w:rsid w:val="009062BC"/>
    <w:rsid w:val="00910F57"/>
    <w:rsid w:val="0091104C"/>
    <w:rsid w:val="009137CE"/>
    <w:rsid w:val="00914B1F"/>
    <w:rsid w:val="009159D1"/>
    <w:rsid w:val="00915FE5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0D"/>
    <w:rsid w:val="00926A77"/>
    <w:rsid w:val="00930CC4"/>
    <w:rsid w:val="00936437"/>
    <w:rsid w:val="00937018"/>
    <w:rsid w:val="009370DA"/>
    <w:rsid w:val="00937E37"/>
    <w:rsid w:val="00940808"/>
    <w:rsid w:val="009427CB"/>
    <w:rsid w:val="00942DDE"/>
    <w:rsid w:val="009433BE"/>
    <w:rsid w:val="0094694B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0427"/>
    <w:rsid w:val="009B0A09"/>
    <w:rsid w:val="009B10C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35E9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0651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043D"/>
    <w:rsid w:val="00A51EF7"/>
    <w:rsid w:val="00A5467A"/>
    <w:rsid w:val="00A578F5"/>
    <w:rsid w:val="00A6013A"/>
    <w:rsid w:val="00A62E79"/>
    <w:rsid w:val="00A71CB4"/>
    <w:rsid w:val="00A71FE7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6E6"/>
    <w:rsid w:val="00AA4266"/>
    <w:rsid w:val="00AA4BEF"/>
    <w:rsid w:val="00AB058C"/>
    <w:rsid w:val="00AB1B68"/>
    <w:rsid w:val="00AB2527"/>
    <w:rsid w:val="00AC2D83"/>
    <w:rsid w:val="00AC4555"/>
    <w:rsid w:val="00AC4C9D"/>
    <w:rsid w:val="00AC5669"/>
    <w:rsid w:val="00AC64AE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522"/>
    <w:rsid w:val="00AF2E5E"/>
    <w:rsid w:val="00AF40B6"/>
    <w:rsid w:val="00AF4F4E"/>
    <w:rsid w:val="00AF6582"/>
    <w:rsid w:val="00B0124F"/>
    <w:rsid w:val="00B01A2A"/>
    <w:rsid w:val="00B02E5B"/>
    <w:rsid w:val="00B0402C"/>
    <w:rsid w:val="00B04961"/>
    <w:rsid w:val="00B04E14"/>
    <w:rsid w:val="00B119CC"/>
    <w:rsid w:val="00B11C33"/>
    <w:rsid w:val="00B1499E"/>
    <w:rsid w:val="00B14C5F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4F5"/>
    <w:rsid w:val="00B616AE"/>
    <w:rsid w:val="00B6181B"/>
    <w:rsid w:val="00B64E61"/>
    <w:rsid w:val="00B65EC2"/>
    <w:rsid w:val="00B66F2C"/>
    <w:rsid w:val="00B71B9B"/>
    <w:rsid w:val="00B72784"/>
    <w:rsid w:val="00B736C3"/>
    <w:rsid w:val="00B73CB3"/>
    <w:rsid w:val="00B7769F"/>
    <w:rsid w:val="00B80EDD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6E1A"/>
    <w:rsid w:val="00BB19B8"/>
    <w:rsid w:val="00BB5278"/>
    <w:rsid w:val="00BB7015"/>
    <w:rsid w:val="00BC077D"/>
    <w:rsid w:val="00BC343B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5841"/>
    <w:rsid w:val="00BF78FD"/>
    <w:rsid w:val="00C015A6"/>
    <w:rsid w:val="00C0164D"/>
    <w:rsid w:val="00C02FE9"/>
    <w:rsid w:val="00C10C91"/>
    <w:rsid w:val="00C12D87"/>
    <w:rsid w:val="00C14458"/>
    <w:rsid w:val="00C153BB"/>
    <w:rsid w:val="00C15748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E30"/>
    <w:rsid w:val="00C4348A"/>
    <w:rsid w:val="00C451BB"/>
    <w:rsid w:val="00C51F64"/>
    <w:rsid w:val="00C51F8C"/>
    <w:rsid w:val="00C54C21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249C"/>
    <w:rsid w:val="00C729C1"/>
    <w:rsid w:val="00C734AB"/>
    <w:rsid w:val="00C74421"/>
    <w:rsid w:val="00C74E56"/>
    <w:rsid w:val="00C7601A"/>
    <w:rsid w:val="00C810D6"/>
    <w:rsid w:val="00C82F0B"/>
    <w:rsid w:val="00C9266C"/>
    <w:rsid w:val="00C97C1D"/>
    <w:rsid w:val="00CA152F"/>
    <w:rsid w:val="00CA4619"/>
    <w:rsid w:val="00CA4E25"/>
    <w:rsid w:val="00CA63D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D02233"/>
    <w:rsid w:val="00D04517"/>
    <w:rsid w:val="00D0511E"/>
    <w:rsid w:val="00D06639"/>
    <w:rsid w:val="00D1025F"/>
    <w:rsid w:val="00D12DCC"/>
    <w:rsid w:val="00D14073"/>
    <w:rsid w:val="00D1415B"/>
    <w:rsid w:val="00D14DCB"/>
    <w:rsid w:val="00D16DA4"/>
    <w:rsid w:val="00D16E6D"/>
    <w:rsid w:val="00D22B10"/>
    <w:rsid w:val="00D24228"/>
    <w:rsid w:val="00D25F02"/>
    <w:rsid w:val="00D323C0"/>
    <w:rsid w:val="00D32776"/>
    <w:rsid w:val="00D32BB1"/>
    <w:rsid w:val="00D34237"/>
    <w:rsid w:val="00D3459A"/>
    <w:rsid w:val="00D35DF6"/>
    <w:rsid w:val="00D36081"/>
    <w:rsid w:val="00D37E9A"/>
    <w:rsid w:val="00D40B46"/>
    <w:rsid w:val="00D4235E"/>
    <w:rsid w:val="00D43B7C"/>
    <w:rsid w:val="00D442E4"/>
    <w:rsid w:val="00D45251"/>
    <w:rsid w:val="00D45FA3"/>
    <w:rsid w:val="00D4687A"/>
    <w:rsid w:val="00D46968"/>
    <w:rsid w:val="00D476A4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6C5D"/>
    <w:rsid w:val="00D87117"/>
    <w:rsid w:val="00D871CB"/>
    <w:rsid w:val="00D91670"/>
    <w:rsid w:val="00D93276"/>
    <w:rsid w:val="00D93CF7"/>
    <w:rsid w:val="00D96540"/>
    <w:rsid w:val="00DA1DD3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2D8F"/>
    <w:rsid w:val="00DC3754"/>
    <w:rsid w:val="00DC6FCE"/>
    <w:rsid w:val="00DC79D8"/>
    <w:rsid w:val="00DD0167"/>
    <w:rsid w:val="00DD2EAB"/>
    <w:rsid w:val="00DD3005"/>
    <w:rsid w:val="00DD3AAC"/>
    <w:rsid w:val="00DE0673"/>
    <w:rsid w:val="00DE2AC6"/>
    <w:rsid w:val="00DE3F4E"/>
    <w:rsid w:val="00DE5733"/>
    <w:rsid w:val="00DE67E4"/>
    <w:rsid w:val="00DE75D3"/>
    <w:rsid w:val="00DE7EFD"/>
    <w:rsid w:val="00DF01CD"/>
    <w:rsid w:val="00DF1AE3"/>
    <w:rsid w:val="00DF2B52"/>
    <w:rsid w:val="00DF3870"/>
    <w:rsid w:val="00DF4877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62B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5E27"/>
    <w:rsid w:val="00E8697B"/>
    <w:rsid w:val="00E87B49"/>
    <w:rsid w:val="00E87C3A"/>
    <w:rsid w:val="00E90116"/>
    <w:rsid w:val="00E9100D"/>
    <w:rsid w:val="00E928B8"/>
    <w:rsid w:val="00E92C55"/>
    <w:rsid w:val="00E955D0"/>
    <w:rsid w:val="00E97562"/>
    <w:rsid w:val="00EA065A"/>
    <w:rsid w:val="00EA0715"/>
    <w:rsid w:val="00EA0EA0"/>
    <w:rsid w:val="00EA2BDF"/>
    <w:rsid w:val="00EA4C1A"/>
    <w:rsid w:val="00EB147E"/>
    <w:rsid w:val="00EB1584"/>
    <w:rsid w:val="00EB26BF"/>
    <w:rsid w:val="00EB567B"/>
    <w:rsid w:val="00EB5DC0"/>
    <w:rsid w:val="00EB6A66"/>
    <w:rsid w:val="00EB6F6F"/>
    <w:rsid w:val="00EC1621"/>
    <w:rsid w:val="00EC2F63"/>
    <w:rsid w:val="00EC4352"/>
    <w:rsid w:val="00EC538A"/>
    <w:rsid w:val="00EC6B7B"/>
    <w:rsid w:val="00EC769A"/>
    <w:rsid w:val="00ED4C88"/>
    <w:rsid w:val="00EE318B"/>
    <w:rsid w:val="00EE3C74"/>
    <w:rsid w:val="00EE6A98"/>
    <w:rsid w:val="00EE7A27"/>
    <w:rsid w:val="00EE7A93"/>
    <w:rsid w:val="00EF0428"/>
    <w:rsid w:val="00EF07E9"/>
    <w:rsid w:val="00EF0C90"/>
    <w:rsid w:val="00EF1B4A"/>
    <w:rsid w:val="00EF2963"/>
    <w:rsid w:val="00EF39FF"/>
    <w:rsid w:val="00F0084C"/>
    <w:rsid w:val="00F012B4"/>
    <w:rsid w:val="00F042DF"/>
    <w:rsid w:val="00F05931"/>
    <w:rsid w:val="00F05BE3"/>
    <w:rsid w:val="00F05C67"/>
    <w:rsid w:val="00F05FA4"/>
    <w:rsid w:val="00F10AF6"/>
    <w:rsid w:val="00F11020"/>
    <w:rsid w:val="00F1323B"/>
    <w:rsid w:val="00F170C8"/>
    <w:rsid w:val="00F21C6C"/>
    <w:rsid w:val="00F21EE8"/>
    <w:rsid w:val="00F226D3"/>
    <w:rsid w:val="00F237E1"/>
    <w:rsid w:val="00F250FF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3E1F"/>
    <w:rsid w:val="00F54288"/>
    <w:rsid w:val="00F55344"/>
    <w:rsid w:val="00F55409"/>
    <w:rsid w:val="00F60073"/>
    <w:rsid w:val="00F60FDC"/>
    <w:rsid w:val="00F6150A"/>
    <w:rsid w:val="00F642A5"/>
    <w:rsid w:val="00F64DB1"/>
    <w:rsid w:val="00F66BC0"/>
    <w:rsid w:val="00F703D5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971"/>
    <w:rsid w:val="00FA12D9"/>
    <w:rsid w:val="00FA1C7E"/>
    <w:rsid w:val="00FB1331"/>
    <w:rsid w:val="00FB2E1F"/>
    <w:rsid w:val="00FC0A58"/>
    <w:rsid w:val="00FC51CC"/>
    <w:rsid w:val="00FD0595"/>
    <w:rsid w:val="00FD24DC"/>
    <w:rsid w:val="00FD2552"/>
    <w:rsid w:val="00FD27EC"/>
    <w:rsid w:val="00FD52E2"/>
    <w:rsid w:val="00FD77B3"/>
    <w:rsid w:val="00FE02CA"/>
    <w:rsid w:val="00FE1DE2"/>
    <w:rsid w:val="00FE39AD"/>
    <w:rsid w:val="00FE3D47"/>
    <w:rsid w:val="00FE4CFE"/>
    <w:rsid w:val="00FE7A06"/>
    <w:rsid w:val="00FF1B19"/>
    <w:rsid w:val="00FF27A4"/>
    <w:rsid w:val="00FF4295"/>
    <w:rsid w:val="00FF42AD"/>
    <w:rsid w:val="00FF5253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88A53"/>
  <w15:docId w15:val="{1B6860A7-A322-4207-8227-DB15B7D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aliases w:val="Trop Bez Odstępów"/>
    <w:link w:val="BezodstpwZnak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A3F99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A1DD3"/>
    <w:rPr>
      <w:rFonts w:ascii="Calibri" w:hAnsi="Calibri" w:cs="Calibri"/>
      <w:sz w:val="22"/>
      <w:szCs w:val="22"/>
      <w:lang w:eastAsia="en-US"/>
    </w:rPr>
  </w:style>
  <w:style w:type="character" w:customStyle="1" w:styleId="BezodstpwZnak">
    <w:name w:val="Bez odstępów Znak"/>
    <w:aliases w:val="Trop Bez Odstępów Znak"/>
    <w:link w:val="Bezodstpw"/>
    <w:uiPriority w:val="1"/>
    <w:locked/>
    <w:rsid w:val="00DA1DD3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14</cp:revision>
  <cp:lastPrinted>2015-12-03T11:59:00Z</cp:lastPrinted>
  <dcterms:created xsi:type="dcterms:W3CDTF">2025-05-09T12:54:00Z</dcterms:created>
  <dcterms:modified xsi:type="dcterms:W3CDTF">2025-12-30T12:55:00Z</dcterms:modified>
</cp:coreProperties>
</file>